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E16CB" w14:textId="77777777" w:rsidR="004553E7" w:rsidRDefault="00041DBB">
      <w:pPr>
        <w:pStyle w:val="berschrift1"/>
      </w:pPr>
      <w:r>
        <w:t>Freebie – 7-Tage Social Media Content-Plan</w:t>
      </w:r>
    </w:p>
    <w:p w14:paraId="5FDD392B" w14:textId="77777777" w:rsidR="004553E7" w:rsidRDefault="00041DBB">
      <w:r>
        <w:t xml:space="preserve">Du möchtest regelmäßig und strategisch auf Social Media posten – aber dir fehlt ein klarer Fahrplan? Dieser 7-Tage Content-Plan liefert dir eine strukturierte Grundlage mit konkreten Themen, Formaten und </w:t>
      </w:r>
      <w:r>
        <w:t>Tipps, um deine Reichweite, Interaktionen und Markenpräsenz zu steigern. Perfekt für Instagram, Facebook, LinkedIn oder TikTok.</w:t>
      </w:r>
    </w:p>
    <w:p w14:paraId="44E71524" w14:textId="77777777" w:rsidR="004553E7" w:rsidRDefault="00041DBB">
      <w:pPr>
        <w:pStyle w:val="berschrift2"/>
      </w:pPr>
      <w:r>
        <w:t>So nutzt du den Plan optimal:</w:t>
      </w:r>
    </w:p>
    <w:p w14:paraId="7022DCD8" w14:textId="77777777" w:rsidR="004553E7" w:rsidRDefault="00041DBB">
      <w:r>
        <w:t>- Poste regelmäßig zur gleichen Tageszeit</w:t>
      </w:r>
      <w:r>
        <w:br/>
        <w:t>- Kombiniere Formate (z. B. Karussell + Reel)</w:t>
      </w:r>
      <w:r>
        <w:br/>
        <w:t>- Achte auf Wiedererkennung (Farben, Stil, Sprache)</w:t>
      </w:r>
      <w:r>
        <w:br/>
        <w:t>- Verwende Hashtags passend zur Zielgruppe</w:t>
      </w:r>
      <w:r>
        <w:br/>
        <w:t>- Nutze Calls-to-Action (z. B. „Speichern“, „Kommentieren“)</w:t>
      </w:r>
    </w:p>
    <w:p w14:paraId="047F3159" w14:textId="77777777" w:rsidR="004553E7" w:rsidRDefault="00041DBB">
      <w:pPr>
        <w:pStyle w:val="berschrift2"/>
      </w:pPr>
      <w:r>
        <w:t>Dein 7-Tage Fahrplan:</w:t>
      </w:r>
    </w:p>
    <w:p w14:paraId="1E94E5F2" w14:textId="77777777" w:rsidR="004553E7" w:rsidRDefault="00041DBB">
      <w:pPr>
        <w:pStyle w:val="berschrift3"/>
      </w:pPr>
      <w:r>
        <w:t xml:space="preserve">Tag 1: </w:t>
      </w:r>
      <w:r>
        <w:t>📌</w:t>
      </w:r>
      <w:r>
        <w:t xml:space="preserve"> Positionierung &amp; Vertrauen</w:t>
      </w:r>
    </w:p>
    <w:p w14:paraId="51463ABF" w14:textId="77777777" w:rsidR="004553E7" w:rsidRDefault="00041DBB">
      <w:r>
        <w:t>Stell dich und dein Business vor – mit Fokus auf Nutzen für deine Zielgruppe. Zeig Persönlichkeit.</w:t>
      </w:r>
    </w:p>
    <w:p w14:paraId="0E489652" w14:textId="77777777" w:rsidR="004553E7" w:rsidRDefault="00041DBB">
      <w:pPr>
        <w:pStyle w:val="berschrift3"/>
      </w:pPr>
      <w:r>
        <w:t xml:space="preserve">Tag 2: </w:t>
      </w:r>
      <w:r>
        <w:t>💡</w:t>
      </w:r>
      <w:r>
        <w:t xml:space="preserve"> Experten-Tipp oder How-To</w:t>
      </w:r>
    </w:p>
    <w:p w14:paraId="11BB6E9B" w14:textId="77777777" w:rsidR="004553E7" w:rsidRDefault="00041DBB">
      <w:r>
        <w:t>Teile einen praktischen Tipp oder Mini-Guide. Zeig deine Kompetenz.</w:t>
      </w:r>
    </w:p>
    <w:p w14:paraId="5E8EE73B" w14:textId="77777777" w:rsidR="004553E7" w:rsidRDefault="00041DBB">
      <w:pPr>
        <w:pStyle w:val="berschrift3"/>
      </w:pPr>
      <w:r>
        <w:t xml:space="preserve">Tag 3: </w:t>
      </w:r>
      <w:r>
        <w:t>📷</w:t>
      </w:r>
      <w:r>
        <w:t xml:space="preserve"> Blick hinter die Kulissen</w:t>
      </w:r>
    </w:p>
    <w:p w14:paraId="2B49A1BE" w14:textId="77777777" w:rsidR="004553E7" w:rsidRDefault="00041DBB">
      <w:r>
        <w:t>Zeig dein Arbeitsumfeld, Entstehungsprozess oder ein Making-of.</w:t>
      </w:r>
    </w:p>
    <w:p w14:paraId="42CED1A9" w14:textId="77777777" w:rsidR="004553E7" w:rsidRDefault="00041DBB">
      <w:pPr>
        <w:pStyle w:val="berschrift3"/>
      </w:pPr>
      <w:r>
        <w:t xml:space="preserve">Tag 4: </w:t>
      </w:r>
      <w:r>
        <w:t>📈</w:t>
      </w:r>
      <w:r>
        <w:t xml:space="preserve"> Kundenerfolg oder Feedback</w:t>
      </w:r>
    </w:p>
    <w:p w14:paraId="134E1FDB" w14:textId="77777777" w:rsidR="004553E7" w:rsidRDefault="00041DBB">
      <w:r>
        <w:t>Zeige, wie andere von deiner Arbeit profitieren – gerne mit Zitat oder Screenshot.</w:t>
      </w:r>
    </w:p>
    <w:p w14:paraId="3728D7C5" w14:textId="77777777" w:rsidR="004553E7" w:rsidRDefault="00041DBB">
      <w:pPr>
        <w:pStyle w:val="berschrift3"/>
      </w:pPr>
      <w:r>
        <w:t xml:space="preserve">Tag 5: </w:t>
      </w:r>
      <w:r>
        <w:t>🎯</w:t>
      </w:r>
      <w:r>
        <w:t xml:space="preserve"> Angebotsfokus mit Mehrwert</w:t>
      </w:r>
    </w:p>
    <w:p w14:paraId="34EA77C9" w14:textId="77777777" w:rsidR="004553E7" w:rsidRDefault="00041DBB">
      <w:r>
        <w:t>Stell dein Angebot vor – nicht werblich, sondern mit Nutzen &amp; konkretem CTA.</w:t>
      </w:r>
    </w:p>
    <w:p w14:paraId="22021DFB" w14:textId="77777777" w:rsidR="004553E7" w:rsidRDefault="00041DBB">
      <w:pPr>
        <w:pStyle w:val="berschrift3"/>
      </w:pPr>
      <w:r>
        <w:t xml:space="preserve">Tag 6: </w:t>
      </w:r>
      <w:r>
        <w:t>🤝</w:t>
      </w:r>
      <w:r>
        <w:t xml:space="preserve"> Interaktion &amp; Community-Frage</w:t>
      </w:r>
    </w:p>
    <w:p w14:paraId="4644F65B" w14:textId="77777777" w:rsidR="004553E7" w:rsidRDefault="00041DBB">
      <w:r>
        <w:t>Stell eine Meinungsfrage oder starte ein Mini-Voting (z. B. per Story).</w:t>
      </w:r>
    </w:p>
    <w:p w14:paraId="5EABE888" w14:textId="77777777" w:rsidR="004553E7" w:rsidRDefault="00041DBB">
      <w:pPr>
        <w:pStyle w:val="berschrift3"/>
      </w:pPr>
      <w:r>
        <w:t xml:space="preserve">Tag 7: </w:t>
      </w:r>
      <w:r>
        <w:t>🌟</w:t>
      </w:r>
      <w:r>
        <w:t xml:space="preserve"> Story oder Learnings</w:t>
      </w:r>
    </w:p>
    <w:p w14:paraId="0404A3B1" w14:textId="77777777" w:rsidR="004553E7" w:rsidRDefault="00041DBB">
      <w:r>
        <w:t>Teile ein persönliches Learning, ein Aha-Erlebnis oder Wochenrückblick.</w:t>
      </w:r>
    </w:p>
    <w:p w14:paraId="41088190" w14:textId="77777777" w:rsidR="004553E7" w:rsidRDefault="00041DBB">
      <w:pPr>
        <w:pStyle w:val="berschrift2"/>
      </w:pPr>
      <w:r>
        <w:t>Zusätzliche Tipps für mehr Reichweite:</w:t>
      </w:r>
    </w:p>
    <w:p w14:paraId="7E5F36FE" w14:textId="77777777" w:rsidR="004553E7" w:rsidRDefault="00041DBB">
      <w:r>
        <w:t>- Verwende Carousel-Posts für Tiefe &amp; Engagement</w:t>
      </w:r>
      <w:r>
        <w:br/>
        <w:t>- Antworte auf Kommentare schnell &amp; persönlich</w:t>
      </w:r>
      <w:r>
        <w:br/>
        <w:t>- Plane Beiträge mit Tools wie Buffer, Later oder Meta Planner</w:t>
      </w:r>
      <w:r>
        <w:br/>
        <w:t>- Variiere Textlängen: mal kurz &amp; plakativ, mal erzählend</w:t>
      </w:r>
      <w:r>
        <w:br/>
        <w:t>- Nutze Emojis gezielt zur Strukturierung</w:t>
      </w:r>
    </w:p>
    <w:p w14:paraId="25CDABA1" w14:textId="32A0425D" w:rsidR="004553E7" w:rsidRDefault="00041DBB">
      <w:r>
        <w:lastRenderedPageBreak/>
        <w:t xml:space="preserve">Dieser Plan dient als Grundlage für einen professionellen, strategischen Social Media Auftritt. Du kannst ihn individuell erweitern, anpassen und wiederverwenden. Für tiefergehende Betreuung, individuelle </w:t>
      </w:r>
      <w:proofErr w:type="spellStart"/>
      <w:r>
        <w:t>Kampagnenplanung</w:t>
      </w:r>
      <w:proofErr w:type="spellEnd"/>
      <w:r>
        <w:t xml:space="preserve"> </w:t>
      </w:r>
      <w:proofErr w:type="spellStart"/>
      <w:r>
        <w:t>oder</w:t>
      </w:r>
      <w:proofErr w:type="spellEnd"/>
      <w:r>
        <w:t xml:space="preserve"> </w:t>
      </w:r>
      <w:proofErr w:type="spellStart"/>
      <w:r>
        <w:t>professionelle</w:t>
      </w:r>
      <w:proofErr w:type="spellEnd"/>
      <w:r>
        <w:t xml:space="preserve"> Content-</w:t>
      </w:r>
      <w:proofErr w:type="spellStart"/>
      <w:r>
        <w:t>Erstellu</w:t>
      </w:r>
      <w:r>
        <w:t>n</w:t>
      </w:r>
      <w:r>
        <w:t>g</w:t>
      </w:r>
      <w:proofErr w:type="spellEnd"/>
      <w:r>
        <w:t xml:space="preserve"> </w:t>
      </w:r>
      <w:proofErr w:type="spellStart"/>
      <w:r>
        <w:t>steht</w:t>
      </w:r>
      <w:proofErr w:type="spellEnd"/>
      <w:r>
        <w:t xml:space="preserve"> </w:t>
      </w:r>
      <w:proofErr w:type="spellStart"/>
      <w:r>
        <w:t>dir</w:t>
      </w:r>
      <w:proofErr w:type="spellEnd"/>
      <w:r>
        <w:t xml:space="preserve"> </w:t>
      </w:r>
      <w:proofErr w:type="spellStart"/>
      <w:r>
        <w:t>mein</w:t>
      </w:r>
      <w:proofErr w:type="spellEnd"/>
      <w:r>
        <w:t xml:space="preserve"> Service gerne </w:t>
      </w:r>
      <w:proofErr w:type="spellStart"/>
      <w:r>
        <w:t>zur</w:t>
      </w:r>
      <w:proofErr w:type="spellEnd"/>
      <w:r>
        <w:t xml:space="preserve"> Verfügung. Viel Erfolg</w:t>
      </w:r>
      <w:r>
        <w:t>!</w:t>
      </w:r>
    </w:p>
    <w:p w14:paraId="56478FE2" w14:textId="77777777" w:rsidR="00792CD3" w:rsidRDefault="00792CD3" w:rsidP="00792CD3"/>
    <w:p w14:paraId="30B09338" w14:textId="77777777" w:rsidR="00792CD3" w:rsidRDefault="00792CD3" w:rsidP="00792CD3"/>
    <w:p w14:paraId="5D8B8959" w14:textId="77777777" w:rsidR="00792CD3" w:rsidRDefault="00792CD3" w:rsidP="00792CD3"/>
    <w:p w14:paraId="4D21020F" w14:textId="77777777" w:rsidR="00792CD3" w:rsidRDefault="00792CD3" w:rsidP="00792CD3">
      <w:pPr>
        <w:pStyle w:val="berschrift1"/>
      </w:pPr>
      <w:r>
        <w:t xml:space="preserve">Bonus: </w:t>
      </w:r>
      <w:proofErr w:type="spellStart"/>
      <w:r>
        <w:t>Beispiel</w:t>
      </w:r>
      <w:proofErr w:type="spellEnd"/>
      <w:r>
        <w:t xml:space="preserve"> für </w:t>
      </w:r>
      <w:proofErr w:type="spellStart"/>
      <w:r>
        <w:t>einen</w:t>
      </w:r>
      <w:proofErr w:type="spellEnd"/>
      <w:r>
        <w:t xml:space="preserve"> Social Media Post (Tag 2)</w:t>
      </w:r>
    </w:p>
    <w:p w14:paraId="3B01762B" w14:textId="77777777" w:rsidR="004553E7" w:rsidRDefault="00041DBB">
      <w:r>
        <w:rPr>
          <w:rFonts w:ascii="Segoe UI Emoji" w:hAnsi="Segoe UI Emoji" w:cs="Segoe UI Emoji"/>
        </w:rPr>
        <w:t>💡</w:t>
      </w:r>
      <w:r>
        <w:t xml:space="preserve"> Thema: </w:t>
      </w:r>
      <w:proofErr w:type="spellStart"/>
      <w:r>
        <w:t>Experten</w:t>
      </w:r>
      <w:proofErr w:type="spellEnd"/>
      <w:r>
        <w:t xml:space="preserve">-Tipp – Mini-How-To zum Thema „Content schneller </w:t>
      </w:r>
      <w:proofErr w:type="gramStart"/>
      <w:r>
        <w:t>erstellen“</w:t>
      </w:r>
      <w:proofErr w:type="gramEnd"/>
    </w:p>
    <w:p w14:paraId="421F2E7B" w14:textId="77777777" w:rsidR="004553E7" w:rsidRDefault="00041DBB">
      <w:r>
        <w:t>📷</w:t>
      </w:r>
      <w:r>
        <w:t xml:space="preserve"> Format: Karussell oder Reel mit 3–5 Tipps</w:t>
      </w:r>
    </w:p>
    <w:p w14:paraId="4146FCE0" w14:textId="77777777" w:rsidR="004553E7" w:rsidRDefault="00041DBB">
      <w:r>
        <w:t>📝</w:t>
      </w:r>
      <w:r>
        <w:t xml:space="preserve"> Textvorschlag (Caption):</w:t>
      </w:r>
    </w:p>
    <w:p w14:paraId="5B5FEF32" w14:textId="77777777" w:rsidR="004553E7" w:rsidRDefault="00041DBB">
      <w:r>
        <w:t>Du brauchst ewig für einen Post? Hier sind 3 Tipps, wie du deinen Content schneller produzierst:</w:t>
      </w:r>
      <w:r>
        <w:br/>
      </w:r>
      <w:r>
        <w:br/>
        <w:t>1</w:t>
      </w:r>
      <w:r>
        <w:t>️</w:t>
      </w:r>
      <w:r>
        <w:t>⃣</w:t>
      </w:r>
      <w:r>
        <w:t xml:space="preserve"> Nutze Vorlagen (Canva, Adobe Express, etc.)</w:t>
      </w:r>
      <w:r>
        <w:br/>
        <w:t>2</w:t>
      </w:r>
      <w:r>
        <w:t>️</w:t>
      </w:r>
      <w:r>
        <w:t>⃣</w:t>
      </w:r>
      <w:r>
        <w:t xml:space="preserve"> Plane im Block: 3 Beiträge an einem Tag = weniger Stress</w:t>
      </w:r>
      <w:r>
        <w:br/>
        <w:t>3</w:t>
      </w:r>
      <w:r>
        <w:t>️</w:t>
      </w:r>
      <w:r>
        <w:t>⃣</w:t>
      </w:r>
      <w:r>
        <w:t xml:space="preserve"> Recycle alte Inhalte in neuem Format (z. B. Zitatgrafik → Reel)</w:t>
      </w:r>
      <w:r>
        <w:br/>
      </w:r>
      <w:r>
        <w:br/>
        <w:t xml:space="preserve">Welcher dieser Tipps ist neu für dich? </w:t>
      </w:r>
      <w:r>
        <w:t>💬</w:t>
      </w:r>
      <w:r>
        <w:t xml:space="preserve"> Lass es mich in den Kommentaren wissen!</w:t>
      </w:r>
      <w:r>
        <w:br/>
      </w:r>
      <w:r>
        <w:br/>
        <w:t>#contentplanung #zeitmanagement #socialmediaklarheit</w:t>
      </w:r>
    </w:p>
    <w:p w14:paraId="0A68387E" w14:textId="77777777" w:rsidR="004553E7" w:rsidRDefault="00041DBB">
      <w:pPr>
        <w:pStyle w:val="berschrift2"/>
      </w:pPr>
      <w:r>
        <w:t>Empfohlene Tools zur Umsetzung:</w:t>
      </w:r>
    </w:p>
    <w:p w14:paraId="5B4BFFC1" w14:textId="77777777" w:rsidR="004553E7" w:rsidRDefault="00041DBB">
      <w:r>
        <w:t>- Canva: Design-Tool mit Vorlagen für Posts &amp; Reels</w:t>
      </w:r>
      <w:r>
        <w:br/>
        <w:t xml:space="preserve">- Meta Business Suite: </w:t>
      </w:r>
      <w:r>
        <w:t>Planungs- &amp; Analyse-Tool für Instagram &amp; Facebook</w:t>
      </w:r>
      <w:r>
        <w:br/>
        <w:t>- ChatGPT: Inspiration &amp; Texterstellung</w:t>
      </w:r>
      <w:r>
        <w:br/>
        <w:t>- Trello oder Notion: Redaktionsplanung &amp; Organisation</w:t>
      </w:r>
    </w:p>
    <w:sectPr w:rsidR="004553E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ennumm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ennumm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Aufzhlungszeichen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Aufzhlungszeichen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7650569">
    <w:abstractNumId w:val="8"/>
  </w:num>
  <w:num w:numId="2" w16cid:durableId="1297179622">
    <w:abstractNumId w:val="6"/>
  </w:num>
  <w:num w:numId="3" w16cid:durableId="1127814606">
    <w:abstractNumId w:val="5"/>
  </w:num>
  <w:num w:numId="4" w16cid:durableId="1552421383">
    <w:abstractNumId w:val="4"/>
  </w:num>
  <w:num w:numId="5" w16cid:durableId="1754005829">
    <w:abstractNumId w:val="7"/>
  </w:num>
  <w:num w:numId="6" w16cid:durableId="1187720146">
    <w:abstractNumId w:val="3"/>
  </w:num>
  <w:num w:numId="7" w16cid:durableId="479493867">
    <w:abstractNumId w:val="2"/>
  </w:num>
  <w:num w:numId="8" w16cid:durableId="966206817">
    <w:abstractNumId w:val="1"/>
  </w:num>
  <w:num w:numId="9" w16cid:durableId="1332104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41DBB"/>
    <w:rsid w:val="0006063C"/>
    <w:rsid w:val="0015074B"/>
    <w:rsid w:val="0029639D"/>
    <w:rsid w:val="00326F90"/>
    <w:rsid w:val="004553E7"/>
    <w:rsid w:val="00792CD3"/>
    <w:rsid w:val="00AA1D8D"/>
    <w:rsid w:val="00B47730"/>
    <w:rsid w:val="00C153DA"/>
    <w:rsid w:val="00C55041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643FEF"/>
  <w14:defaultImageDpi w14:val="300"/>
  <w15:docId w15:val="{CB8CEA5F-AED4-4A2E-BA7C-45C23DD41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C693F"/>
  </w:style>
  <w:style w:type="paragraph" w:styleId="berschrift1">
    <w:name w:val="heading 1"/>
    <w:basedOn w:val="Standard"/>
    <w:next w:val="Standard"/>
    <w:link w:val="berschrift1Zchn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618BF"/>
  </w:style>
  <w:style w:type="paragraph" w:styleId="Fuzeile">
    <w:name w:val="footer"/>
    <w:basedOn w:val="Standard"/>
    <w:link w:val="FuzeileZchn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618BF"/>
  </w:style>
  <w:style w:type="paragraph" w:styleId="KeinLeerraum">
    <w:name w:val="No Spacing"/>
    <w:uiPriority w:val="1"/>
    <w:qFormat/>
    <w:rsid w:val="00FC693F"/>
    <w:pPr>
      <w:spacing w:after="0" w:line="240" w:lineRule="auto"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el">
    <w:name w:val="Title"/>
    <w:basedOn w:val="Standard"/>
    <w:next w:val="Standard"/>
    <w:link w:val="TitelZchn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enabsatz">
    <w:name w:val="List Paragraph"/>
    <w:basedOn w:val="Standard"/>
    <w:uiPriority w:val="34"/>
    <w:qFormat/>
    <w:rsid w:val="00FC693F"/>
    <w:pPr>
      <w:ind w:left="720"/>
      <w:contextualSpacing/>
    </w:pPr>
  </w:style>
  <w:style w:type="paragraph" w:styleId="Textkrper">
    <w:name w:val="Body Text"/>
    <w:basedOn w:val="Standard"/>
    <w:link w:val="TextkrperZchn"/>
    <w:uiPriority w:val="99"/>
    <w:unhideWhenUsed/>
    <w:rsid w:val="00AA1D8D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rsid w:val="00AA1D8D"/>
  </w:style>
  <w:style w:type="paragraph" w:styleId="Textkrper2">
    <w:name w:val="Body Text 2"/>
    <w:basedOn w:val="Standard"/>
    <w:link w:val="Textkrper2Zchn"/>
    <w:uiPriority w:val="99"/>
    <w:unhideWhenUsed/>
    <w:rsid w:val="00AA1D8D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AA1D8D"/>
  </w:style>
  <w:style w:type="paragraph" w:styleId="Textkrper3">
    <w:name w:val="Body Text 3"/>
    <w:basedOn w:val="Standard"/>
    <w:link w:val="Textkrper3Zchn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Textkrper3Zchn">
    <w:name w:val="Textkörper 3 Zchn"/>
    <w:basedOn w:val="Absatz-Standardschriftart"/>
    <w:link w:val="Textkrper3"/>
    <w:uiPriority w:val="99"/>
    <w:rsid w:val="00AA1D8D"/>
    <w:rPr>
      <w:sz w:val="16"/>
      <w:szCs w:val="16"/>
    </w:rPr>
  </w:style>
  <w:style w:type="paragraph" w:styleId="Liste">
    <w:name w:val="List"/>
    <w:basedOn w:val="Standard"/>
    <w:uiPriority w:val="99"/>
    <w:unhideWhenUsed/>
    <w:rsid w:val="00AA1D8D"/>
    <w:pPr>
      <w:ind w:left="360" w:hanging="360"/>
      <w:contextualSpacing/>
    </w:pPr>
  </w:style>
  <w:style w:type="paragraph" w:styleId="Liste2">
    <w:name w:val="List 2"/>
    <w:basedOn w:val="Standard"/>
    <w:uiPriority w:val="99"/>
    <w:unhideWhenUsed/>
    <w:rsid w:val="00326F90"/>
    <w:pPr>
      <w:ind w:left="720" w:hanging="360"/>
      <w:contextualSpacing/>
    </w:pPr>
  </w:style>
  <w:style w:type="paragraph" w:styleId="Liste3">
    <w:name w:val="List 3"/>
    <w:basedOn w:val="Standard"/>
    <w:uiPriority w:val="99"/>
    <w:unhideWhenUsed/>
    <w:rsid w:val="00326F90"/>
    <w:pPr>
      <w:ind w:left="1080" w:hanging="360"/>
      <w:contextualSpacing/>
    </w:pPr>
  </w:style>
  <w:style w:type="paragraph" w:styleId="Aufzhlungszeichen">
    <w:name w:val="List Bullet"/>
    <w:basedOn w:val="Standard"/>
    <w:uiPriority w:val="99"/>
    <w:unhideWhenUsed/>
    <w:rsid w:val="00326F90"/>
    <w:pPr>
      <w:numPr>
        <w:numId w:val="1"/>
      </w:numPr>
      <w:contextualSpacing/>
    </w:pPr>
  </w:style>
  <w:style w:type="paragraph" w:styleId="Aufzhlungszeichen2">
    <w:name w:val="List Bullet 2"/>
    <w:basedOn w:val="Standard"/>
    <w:uiPriority w:val="99"/>
    <w:unhideWhenUsed/>
    <w:rsid w:val="00326F90"/>
    <w:pPr>
      <w:numPr>
        <w:numId w:val="2"/>
      </w:numPr>
      <w:contextualSpacing/>
    </w:pPr>
  </w:style>
  <w:style w:type="paragraph" w:styleId="Aufzhlungszeichen3">
    <w:name w:val="List Bullet 3"/>
    <w:basedOn w:val="Standard"/>
    <w:uiPriority w:val="99"/>
    <w:unhideWhenUsed/>
    <w:rsid w:val="00326F90"/>
    <w:pPr>
      <w:numPr>
        <w:numId w:val="3"/>
      </w:numPr>
      <w:contextualSpacing/>
    </w:pPr>
  </w:style>
  <w:style w:type="paragraph" w:styleId="Listennummer">
    <w:name w:val="List Number"/>
    <w:basedOn w:val="Standard"/>
    <w:uiPriority w:val="99"/>
    <w:unhideWhenUsed/>
    <w:rsid w:val="00326F90"/>
    <w:pPr>
      <w:numPr>
        <w:numId w:val="5"/>
      </w:numPr>
      <w:contextualSpacing/>
    </w:pPr>
  </w:style>
  <w:style w:type="paragraph" w:styleId="Listennummer2">
    <w:name w:val="List Number 2"/>
    <w:basedOn w:val="Standard"/>
    <w:uiPriority w:val="99"/>
    <w:unhideWhenUsed/>
    <w:rsid w:val="0029639D"/>
    <w:pPr>
      <w:numPr>
        <w:numId w:val="6"/>
      </w:numPr>
      <w:contextualSpacing/>
    </w:pPr>
  </w:style>
  <w:style w:type="paragraph" w:styleId="Listennummer3">
    <w:name w:val="List Number 3"/>
    <w:basedOn w:val="Standard"/>
    <w:uiPriority w:val="99"/>
    <w:unhideWhenUsed/>
    <w:rsid w:val="0029639D"/>
    <w:pPr>
      <w:numPr>
        <w:numId w:val="7"/>
      </w:numPr>
      <w:contextualSpacing/>
    </w:pPr>
  </w:style>
  <w:style w:type="paragraph" w:styleId="Listenfortsetzung">
    <w:name w:val="List Continue"/>
    <w:basedOn w:val="Standard"/>
    <w:uiPriority w:val="99"/>
    <w:unhideWhenUsed/>
    <w:rsid w:val="0029639D"/>
    <w:pPr>
      <w:spacing w:after="120"/>
      <w:ind w:left="360"/>
      <w:contextualSpacing/>
    </w:pPr>
  </w:style>
  <w:style w:type="paragraph" w:styleId="Listenfortsetzung2">
    <w:name w:val="List Continue 2"/>
    <w:basedOn w:val="Standard"/>
    <w:uiPriority w:val="99"/>
    <w:unhideWhenUsed/>
    <w:rsid w:val="0029639D"/>
    <w:pPr>
      <w:spacing w:after="120"/>
      <w:ind w:left="720"/>
      <w:contextualSpacing/>
    </w:pPr>
  </w:style>
  <w:style w:type="paragraph" w:styleId="Listenfortsetzung3">
    <w:name w:val="List Continue 3"/>
    <w:basedOn w:val="Standard"/>
    <w:uiPriority w:val="99"/>
    <w:unhideWhenUsed/>
    <w:rsid w:val="0029639D"/>
    <w:pPr>
      <w:spacing w:after="120"/>
      <w:ind w:left="1080"/>
      <w:contextualSpacing/>
    </w:pPr>
  </w:style>
  <w:style w:type="paragraph" w:styleId="Makrotext">
    <w:name w:val="macro"/>
    <w:link w:val="MakrotextZchn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krotextZchn">
    <w:name w:val="Makrotext Zchn"/>
    <w:basedOn w:val="Absatz-Standardschriftart"/>
    <w:link w:val="Makrotext"/>
    <w:uiPriority w:val="99"/>
    <w:rsid w:val="0029639D"/>
    <w:rPr>
      <w:rFonts w:ascii="Courier" w:hAnsi="Courier"/>
      <w:sz w:val="20"/>
      <w:szCs w:val="20"/>
    </w:rPr>
  </w:style>
  <w:style w:type="paragraph" w:styleId="Zitat">
    <w:name w:val="Quote"/>
    <w:basedOn w:val="Standard"/>
    <w:next w:val="Standard"/>
    <w:link w:val="ZitatZchn"/>
    <w:uiPriority w:val="29"/>
    <w:qFormat/>
    <w:rsid w:val="00FC693F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C693F"/>
    <w:rPr>
      <w:i/>
      <w:iCs/>
      <w:color w:val="000000" w:themeColor="tex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FC693F"/>
    <w:rPr>
      <w:b/>
      <w:bCs/>
    </w:rPr>
  </w:style>
  <w:style w:type="character" w:styleId="Hervorhebung">
    <w:name w:val="Emphasis"/>
    <w:basedOn w:val="Absatz-Standardschriftart"/>
    <w:uiPriority w:val="20"/>
    <w:qFormat/>
    <w:rsid w:val="00FC693F"/>
    <w:rPr>
      <w:i/>
      <w:iCs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C693F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FC693F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FC693F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FC693F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FC693F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FC693F"/>
    <w:pPr>
      <w:outlineLvl w:val="9"/>
    </w:pPr>
  </w:style>
  <w:style w:type="table" w:styleId="Tabellenraster">
    <w:name w:val="Table Grid"/>
    <w:basedOn w:val="NormaleTabelle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Schattierung-Akzent1">
    <w:name w:val="Light Shading Accent 1"/>
    <w:basedOn w:val="NormaleTabelle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HelleSchattierung-Akzent2">
    <w:name w:val="Light Shading Accent 2"/>
    <w:basedOn w:val="NormaleTabelle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HelleSchattierung-Akzent3">
    <w:name w:val="Light Shading Accent 3"/>
    <w:basedOn w:val="NormaleTabelle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HelleSchattierung-Akzent4">
    <w:name w:val="Light Shading Accent 4"/>
    <w:basedOn w:val="NormaleTabelle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HelleSchattierung-Akzent5">
    <w:name w:val="Light Shading Accent 5"/>
    <w:basedOn w:val="NormaleTabelle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HelleSchattierung-Akzent6">
    <w:name w:val="Light Shading Accent 6"/>
    <w:basedOn w:val="NormaleTabelle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HelleListe">
    <w:name w:val="Light List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Liste-Akzent1">
    <w:name w:val="Light List Accent 1"/>
    <w:basedOn w:val="NormaleTabelle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HelleListe-Akzent2">
    <w:name w:val="Light List Accent 2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HelleListe-Akzent3">
    <w:name w:val="Light List Accent 3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HelleListe-Akzent4">
    <w:name w:val="Light List Accent 4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HelleListe-Akzent5">
    <w:name w:val="Light List Accent 5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HelleListe-Akzent6">
    <w:name w:val="Light List Accent 6"/>
    <w:basedOn w:val="NormaleTabelle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HellesRaster">
    <w:name w:val="Light Grid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HellesRaster-Akzent1">
    <w:name w:val="Light Grid Accent 1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HellesRaster-Akzent2">
    <w:name w:val="Light Grid Accent 2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HellesRaster-Akzent3">
    <w:name w:val="Light Grid Accent 3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HellesRaster-Akzent4">
    <w:name w:val="Light Grid Accent 4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HellesRaster-Akzent5">
    <w:name w:val="Light Grid Accent 5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HellesRaster-Akzent6">
    <w:name w:val="Light Grid Accent 6"/>
    <w:basedOn w:val="NormaleTabelle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ittlereSchattierung1">
    <w:name w:val="Medium Shading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1">
    <w:name w:val="Medium Shading 1 Accent 1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2">
    <w:name w:val="Medium Shading 1 Accent 2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3">
    <w:name w:val="Medium Shading 1 Accent 3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4">
    <w:name w:val="Medium Shading 1 Accent 4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6">
    <w:name w:val="Medium Shading 1 Accent 6"/>
    <w:basedOn w:val="NormaleTabelle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2">
    <w:name w:val="Medium Shading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1">
    <w:name w:val="Medium Shading 2 Accent 1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2">
    <w:name w:val="Medium Shading 2 Accent 2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3">
    <w:name w:val="Medium Shading 2 Accent 3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4">
    <w:name w:val="Medium Shading 2 Accent 4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5">
    <w:name w:val="Medium Shading 2 Accent 5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Schattierung2-Akzent6">
    <w:name w:val="Medium Shading 2 Accent 6"/>
    <w:basedOn w:val="NormaleTabelle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1">
    <w:name w:val="Medium Lis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ittlereListe1-Akzent1">
    <w:name w:val="Medium List 1 Accent 1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ittlereListe1-Akzent2">
    <w:name w:val="Medium List 1 Accent 2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ittlereListe1-Akzent3">
    <w:name w:val="Medium List 1 Accent 3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ittlereListe1-Akzent4">
    <w:name w:val="Medium List 1 Accent 4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ittlereListe1-Akzent5">
    <w:name w:val="Medium List 1 Accent 5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ittlereListe1-Akzent6">
    <w:name w:val="Medium List 1 Accent 6"/>
    <w:basedOn w:val="NormaleTabelle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ittlereListe2">
    <w:name w:val="Medium Lis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1">
    <w:name w:val="Medium List 2 Accent 1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2">
    <w:name w:val="Medium List 2 Accent 2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3">
    <w:name w:val="Medium List 2 Accent 3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4">
    <w:name w:val="Medium List 2 Accent 4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5">
    <w:name w:val="Medium List 2 Accent 5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Liste2-Akzent6">
    <w:name w:val="Medium List 2 Accent 6"/>
    <w:basedOn w:val="NormaleTabelle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1-Akzent1">
    <w:name w:val="Medium Grid 1 Accent 1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ittleresRaster1-Akzent2">
    <w:name w:val="Medium Grid 1 Accent 2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ittleresRaster1-Akzent3">
    <w:name w:val="Medium Grid 1 Accent 3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ittleresRaster1-Akzent4">
    <w:name w:val="Medium Grid 1 Accent 4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ittleresRaster1-Akzent5">
    <w:name w:val="Medium Grid 1 Accent 5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ittleresRaster1-Akzent6">
    <w:name w:val="Medium Grid 1 Accent 6"/>
    <w:basedOn w:val="NormaleTabelle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ittleresRaster2">
    <w:name w:val="Medium Grid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1">
    <w:name w:val="Medium Grid 2 Accent 1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2">
    <w:name w:val="Medium Grid 2 Accent 2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3">
    <w:name w:val="Medium Grid 2 Accent 3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4">
    <w:name w:val="Medium Grid 2 Accent 4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5">
    <w:name w:val="Medium Grid 2 Accent 5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2-Akzent6">
    <w:name w:val="Medium Grid 2 Accent 6"/>
    <w:basedOn w:val="NormaleTabelle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ittleresRaster3">
    <w:name w:val="Medium Grid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ittleresRaster3-Akzent2">
    <w:name w:val="Medium Grid 3 Accent 2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ittleresRaster3-Akzent3">
    <w:name w:val="Medium Grid 3 Accent 3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ittleresRaster3-Akzent4">
    <w:name w:val="Medium Grid 3 Accent 4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ittleresRaster3-Akzent5">
    <w:name w:val="Medium Grid 3 Accent 5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ittleresRaster3-Akzent6">
    <w:name w:val="Medium Grid 3 Accent 6"/>
    <w:basedOn w:val="NormaleTabelle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unkleListe">
    <w:name w:val="Dark List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unkleListe-Akzent1">
    <w:name w:val="Dark List Accent 1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unkleListe-Akzent2">
    <w:name w:val="Dark List Accent 2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unkleListe-Akzent3">
    <w:name w:val="Dark List Accent 3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unkleListe-Akzent4">
    <w:name w:val="Dark List Accent 4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unkleListe-Akzent5">
    <w:name w:val="Dark List Accent 5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unkleListe-Akzent6">
    <w:name w:val="Dark List Accent 6"/>
    <w:basedOn w:val="NormaleTabelle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FarbigeSchattierung">
    <w:name w:val="Colorful Shading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1">
    <w:name w:val="Colorful Shading Accent 1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2">
    <w:name w:val="Colorful Shading Accent 2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3">
    <w:name w:val="Colorful Shading Accent 3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chattierung-Akzent4">
    <w:name w:val="Colorful Shading Accent 4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5">
    <w:name w:val="Colorful Shading Accent 5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Schattierung-Akzent6">
    <w:name w:val="Colorful Shading Accent 6"/>
    <w:basedOn w:val="NormaleTabelle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bigeListe">
    <w:name w:val="Colorful List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bigeListe-Akzent1">
    <w:name w:val="Colorful List Accent 1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bigeListe-Akzent2">
    <w:name w:val="Colorful List Accent 2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bigeListe-Akzent3">
    <w:name w:val="Colorful List Accent 3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bigeListe-Akzent4">
    <w:name w:val="Colorful List Accent 4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bigeListe-Akzent5">
    <w:name w:val="Colorful List Accent 5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bigeListe-Akzent6">
    <w:name w:val="Colorful List Accent 6"/>
    <w:basedOn w:val="NormaleTabelle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bigesRaster">
    <w:name w:val="Colorful Grid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bigesRaster-Akzent1">
    <w:name w:val="Colorful Grid Accent 1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bigesRaster-Akzent2">
    <w:name w:val="Colorful Grid Accent 2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bigesRaster-Akzent3">
    <w:name w:val="Colorful Grid Accent 3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bigesRaster-Akzent4">
    <w:name w:val="Colorful Grid Accent 4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bigesRaster-Akzent5">
    <w:name w:val="Colorful Grid Accent 5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bigesRaster-Akzent6">
    <w:name w:val="Colorful Grid Accent 6"/>
    <w:basedOn w:val="NormaleTabelle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Martina Vetter</cp:lastModifiedBy>
  <cp:revision>2</cp:revision>
  <dcterms:created xsi:type="dcterms:W3CDTF">2025-05-04T09:33:00Z</dcterms:created>
  <dcterms:modified xsi:type="dcterms:W3CDTF">2025-05-04T09:33:00Z</dcterms:modified>
  <cp:category/>
</cp:coreProperties>
</file>